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2C6EF1">
      <w:pPr>
        <w:numPr>
          <w:ilvl w:val="0"/>
          <w:numId w:val="2"/>
        </w:numPr>
        <w:jc w:val="right"/>
        <w:rPr>
          <w:b/>
          <w:bCs/>
          <w:i/>
          <w:iCs/>
        </w:rPr>
      </w:pPr>
      <w:r w:rsidRPr="000C0BC3">
        <w:rPr>
          <w:b/>
          <w:bCs/>
          <w:i/>
          <w:iCs/>
        </w:rPr>
        <w:t xml:space="preserve">Załącznik nr 3 </w:t>
      </w:r>
    </w:p>
    <w:p w:rsidR="00C36807" w:rsidRPr="000C0BC3" w:rsidRDefault="00C36807" w:rsidP="00C36807">
      <w:pPr>
        <w:pStyle w:val="right"/>
        <w:rPr>
          <w:rFonts w:cs="Times New Roman"/>
          <w:b/>
          <w:bCs/>
          <w:i/>
          <w:iCs/>
        </w:rPr>
      </w:pPr>
    </w:p>
    <w:p w:rsidR="00C36807" w:rsidRPr="000C0BC3" w:rsidRDefault="00C36807" w:rsidP="00C36807">
      <w:pPr>
        <w:pStyle w:val="right"/>
        <w:rPr>
          <w:rFonts w:cs="Times New Roman"/>
        </w:rPr>
      </w:pPr>
    </w:p>
    <w:p w:rsidR="00C36807" w:rsidRPr="000C0BC3" w:rsidRDefault="00C36807" w:rsidP="00C36807">
      <w:pPr>
        <w:pStyle w:val="center"/>
        <w:spacing w:line="100" w:lineRule="atLeast"/>
        <w:rPr>
          <w:rFonts w:eastAsia="Lucida Sans Unicode"/>
          <w:b/>
          <w:bCs/>
          <w:sz w:val="32"/>
          <w:szCs w:val="32"/>
          <w:u w:val="single"/>
        </w:rPr>
      </w:pPr>
      <w:r w:rsidRPr="000C0BC3">
        <w:rPr>
          <w:rFonts w:eastAsia="Lucida Sans Unicode"/>
          <w:b/>
          <w:bCs/>
          <w:sz w:val="32"/>
          <w:szCs w:val="32"/>
          <w:u w:val="single"/>
        </w:rPr>
        <w:t>Przebudowa drogi powiatowej nr 1424 C</w:t>
      </w:r>
    </w:p>
    <w:p w:rsidR="00C36807" w:rsidRPr="000C0BC3" w:rsidRDefault="00C36807" w:rsidP="00C36807">
      <w:pPr>
        <w:pStyle w:val="center"/>
        <w:spacing w:line="100" w:lineRule="atLeast"/>
        <w:rPr>
          <w:rStyle w:val="bold"/>
          <w:rFonts w:eastAsia="Lucida Sans Unicode" w:cs="Times New Roman"/>
          <w:bCs/>
          <w:sz w:val="40"/>
          <w:szCs w:val="40"/>
          <w:u w:val="single"/>
        </w:rPr>
      </w:pPr>
      <w:r w:rsidRPr="000C0BC3">
        <w:rPr>
          <w:rFonts w:eastAsia="Lucida Sans Unicode"/>
          <w:b/>
          <w:bCs/>
          <w:sz w:val="32"/>
          <w:szCs w:val="32"/>
          <w:u w:val="single"/>
        </w:rPr>
        <w:t>Rywałd – Dębowa Łąka od km 6+774 do km 7+770</w:t>
      </w:r>
    </w:p>
    <w:p w:rsidR="00C36807" w:rsidRPr="000C0BC3" w:rsidRDefault="00C36807" w:rsidP="00C36807">
      <w:pPr>
        <w:spacing w:line="480" w:lineRule="auto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</w:rPr>
        <w:t>Wykonawca: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…………………………………………………………………………………………………….......……………………………………</w:t>
      </w:r>
    </w:p>
    <w:p w:rsidR="00C36807" w:rsidRPr="000C0BC3" w:rsidRDefault="00C36807" w:rsidP="00C36807">
      <w:pPr>
        <w:spacing w:after="160" w:line="252" w:lineRule="auto"/>
        <w:ind w:right="3116"/>
        <w:rPr>
          <w:rFonts w:eastAsia="Calibri"/>
          <w:color w:val="auto"/>
          <w:sz w:val="21"/>
          <w:szCs w:val="21"/>
          <w:u w:val="single"/>
        </w:rPr>
      </w:pPr>
      <w:r w:rsidRPr="000C0BC3">
        <w:rPr>
          <w:rFonts w:eastAsia="Calibri"/>
          <w:i/>
          <w:color w:val="auto"/>
          <w:sz w:val="16"/>
          <w:szCs w:val="16"/>
        </w:rPr>
        <w:t>(pełna nazwa/firma, adres, w zależności od podmiotu: NIP/PESEL, KRS/CEiDG)</w:t>
      </w: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  <w:u w:val="single"/>
        </w:rPr>
        <w:t>reprezentowany przez: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</w:t>
      </w:r>
    </w:p>
    <w:p w:rsidR="00C36807" w:rsidRPr="000C0BC3" w:rsidRDefault="00C36807" w:rsidP="00C36807">
      <w:pPr>
        <w:spacing w:line="252" w:lineRule="auto"/>
        <w:ind w:right="4250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(imię, nazwisko, stanowisko/podstawa do  reprezentacji)</w:t>
      </w:r>
    </w:p>
    <w:p w:rsidR="00C36807" w:rsidRPr="000C0BC3" w:rsidRDefault="00C36807" w:rsidP="00C36807">
      <w:pPr>
        <w:spacing w:after="160" w:line="252" w:lineRule="auto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after="120"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u w:val="single"/>
        </w:rPr>
        <w:t>OŚWIADCZENIE WYKONAWCY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 xml:space="preserve">składane na podstawie art. 25a ust. 1 ustawy z dnia 29 stycznia 2004 r. 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  <w:sz w:val="21"/>
          <w:szCs w:val="21"/>
          <w:u w:val="single"/>
        </w:rPr>
      </w:pPr>
      <w:r w:rsidRPr="000C0BC3">
        <w:rPr>
          <w:rFonts w:eastAsia="Calibri"/>
          <w:b/>
          <w:color w:val="auto"/>
        </w:rPr>
        <w:t xml:space="preserve"> Prawo zamówień publicznych </w:t>
      </w:r>
    </w:p>
    <w:p w:rsidR="00C36807" w:rsidRPr="000C0BC3" w:rsidRDefault="00C36807" w:rsidP="00C36807">
      <w:pPr>
        <w:spacing w:before="120" w:line="360" w:lineRule="auto"/>
        <w:jc w:val="center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 xml:space="preserve">DOTYCZĄCE SPEŁNIANIA WARUNKÓW UDZIAŁU W POSTĘPOWANIU </w:t>
      </w:r>
      <w:r w:rsidRPr="000C0BC3">
        <w:rPr>
          <w:rFonts w:eastAsia="Calibri"/>
          <w:b/>
          <w:color w:val="auto"/>
          <w:sz w:val="21"/>
          <w:szCs w:val="21"/>
          <w:u w:val="single"/>
        </w:rPr>
        <w:br/>
      </w:r>
    </w:p>
    <w:p w:rsidR="00C36807" w:rsidRPr="000C0BC3" w:rsidRDefault="00C36807" w:rsidP="00C36807">
      <w:pPr>
        <w:spacing w:line="100" w:lineRule="atLeast"/>
        <w:ind w:firstLine="709"/>
        <w:jc w:val="both"/>
        <w:rPr>
          <w:rFonts w:eastAsia="Lucida Sans Unicode"/>
          <w:b/>
          <w:bCs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Na potrzeby postępowania o udzielenie zamówienia publicznego pn. </w:t>
      </w:r>
      <w:r w:rsidRPr="000C0BC3">
        <w:rPr>
          <w:rStyle w:val="bold"/>
          <w:rFonts w:eastAsia="Lucida Sans Unicode"/>
          <w:bCs/>
          <w:color w:val="auto"/>
          <w:sz w:val="21"/>
          <w:szCs w:val="21"/>
        </w:rPr>
        <w:t>„</w:t>
      </w:r>
      <w:r w:rsidRPr="000C0BC3">
        <w:rPr>
          <w:rFonts w:eastAsia="Lucida Sans Unicode"/>
          <w:b/>
          <w:bCs/>
          <w:color w:val="auto"/>
          <w:sz w:val="21"/>
          <w:szCs w:val="21"/>
        </w:rPr>
        <w:t>Przebudowa drogi powiatowej nr 1424 C Rywałd – Dębowa Łąka od km 6+774 do km 7+770</w:t>
      </w:r>
      <w:r w:rsidRPr="000C0BC3">
        <w:rPr>
          <w:rStyle w:val="bold"/>
          <w:rFonts w:eastAsia="Lucida Sans Unicode"/>
          <w:bCs/>
          <w:color w:val="auto"/>
          <w:sz w:val="21"/>
          <w:szCs w:val="21"/>
        </w:rPr>
        <w:t xml:space="preserve">” </w:t>
      </w:r>
      <w:r w:rsidRPr="000C0BC3">
        <w:rPr>
          <w:rFonts w:eastAsia="Calibri"/>
          <w:color w:val="auto"/>
          <w:sz w:val="21"/>
          <w:szCs w:val="21"/>
        </w:rPr>
        <w:t xml:space="preserve">prowadzonego przez </w:t>
      </w:r>
      <w:r w:rsidRPr="000C0BC3">
        <w:rPr>
          <w:rFonts w:eastAsia="Calibri"/>
          <w:b/>
          <w:color w:val="auto"/>
          <w:sz w:val="21"/>
          <w:szCs w:val="21"/>
        </w:rPr>
        <w:t>Powiat Wąbrzeski</w:t>
      </w:r>
      <w:r w:rsidRPr="000C0BC3">
        <w:rPr>
          <w:rFonts w:eastAsia="Calibri"/>
          <w:color w:val="auto"/>
          <w:sz w:val="21"/>
          <w:szCs w:val="21"/>
        </w:rPr>
        <w:t xml:space="preserve"> oświadczam, co następuje:</w:t>
      </w:r>
    </w:p>
    <w:p w:rsidR="00C36807" w:rsidRPr="000C0BC3" w:rsidRDefault="00C36807" w:rsidP="00C36807">
      <w:pPr>
        <w:spacing w:line="360" w:lineRule="auto"/>
        <w:ind w:firstLine="709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INFORMACJA DOTYCZĄCA WYKONAWCY: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Oświadczam, że spełniam warunki udziału w postępowaniu określone przez zamawiającego w …………..…………………………………………………..………………………………………….........................................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(wskazać dokument i właściwą jednostkę redakcyjną dokumentu, w której określono warunki udziału w postępowaniu)</w:t>
      </w:r>
      <w:r w:rsidRPr="000C0BC3">
        <w:rPr>
          <w:rFonts w:eastAsia="Calibri"/>
          <w:color w:val="auto"/>
          <w:sz w:val="16"/>
          <w:szCs w:val="16"/>
        </w:rPr>
        <w:t>.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INFORMACJA W ZWIĄZKU Z POLEGANIEM NA ZASOBACH INNYCH PODMIOTÓW</w:t>
      </w:r>
      <w:r w:rsidRPr="000C0BC3">
        <w:rPr>
          <w:rFonts w:eastAsia="Calibri"/>
          <w:color w:val="auto"/>
          <w:sz w:val="21"/>
          <w:szCs w:val="21"/>
          <w:u w:val="single"/>
        </w:rPr>
        <w:t>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w………………………………………………………...………........................................................</w:t>
      </w:r>
      <w:r w:rsidRPr="000C0BC3">
        <w:rPr>
          <w:rFonts w:eastAsia="Calibri"/>
          <w:i/>
          <w:color w:val="auto"/>
          <w:sz w:val="16"/>
          <w:szCs w:val="16"/>
        </w:rPr>
        <w:t xml:space="preserve">(wskazać </w:t>
      </w:r>
      <w:r w:rsidRPr="000C0BC3">
        <w:rPr>
          <w:rFonts w:eastAsia="Calibri"/>
          <w:i/>
          <w:color w:val="auto"/>
          <w:sz w:val="16"/>
          <w:szCs w:val="16"/>
        </w:rPr>
        <w:lastRenderedPageBreak/>
        <w:t>dokument i właściwą jednostkę redakcyjną dokumentu, w której określono warunki udziału w postępowaniu),</w:t>
      </w:r>
      <w:r w:rsidRPr="000C0BC3">
        <w:rPr>
          <w:rFonts w:eastAsia="Calibri"/>
          <w:color w:val="auto"/>
          <w:sz w:val="21"/>
          <w:szCs w:val="21"/>
        </w:rPr>
        <w:t xml:space="preserve">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polegam na zasobach następującego/ych podmiotu/ów: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..……………………………………………………………………………………………………………….............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w następującym zakresie: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 </w:t>
      </w:r>
      <w:r w:rsidRPr="000C0BC3">
        <w:rPr>
          <w:rFonts w:eastAsia="Calibri"/>
          <w:i/>
          <w:color w:val="auto"/>
          <w:sz w:val="16"/>
          <w:szCs w:val="16"/>
        </w:rPr>
        <w:t xml:space="preserve">(wskazać podmiot i określić odpowiedni zakres dla wskazanego podmiotu).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PODANYCH INFORMACJI:</w:t>
      </w: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1"/>
          <w:szCs w:val="21"/>
        </w:rPr>
      </w:pPr>
    </w:p>
    <w:p w:rsidR="00C36807" w:rsidRPr="000C0BC3" w:rsidRDefault="00C36807" w:rsidP="00C36807">
      <w:pPr>
        <w:spacing w:after="160"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>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(podpis)</w:t>
      </w:r>
    </w:p>
    <w:p w:rsidR="00C36807" w:rsidRPr="000C0BC3" w:rsidRDefault="00C36807" w:rsidP="00C36807">
      <w:pPr>
        <w:autoSpaceDE w:val="0"/>
        <w:jc w:val="both"/>
        <w:rPr>
          <w:rFonts w:eastAsia="Times New Roman"/>
          <w:color w:val="auto"/>
          <w:szCs w:val="22"/>
          <w:lang w:eastAsia="ar-SA"/>
        </w:rPr>
      </w:pPr>
    </w:p>
    <w:p w:rsidR="00C36807" w:rsidRPr="000C0BC3" w:rsidRDefault="00C36807" w:rsidP="00C36807">
      <w:pPr>
        <w:autoSpaceDE w:val="0"/>
        <w:jc w:val="both"/>
        <w:rPr>
          <w:rFonts w:eastAsia="Times New Roman"/>
          <w:color w:val="auto"/>
          <w:szCs w:val="22"/>
          <w:lang w:eastAsia="ar-SA"/>
        </w:rPr>
      </w:pPr>
      <w:bookmarkStart w:id="0" w:name="_GoBack"/>
      <w:bookmarkEnd w:id="0"/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2C6EF1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3</cp:revision>
  <dcterms:created xsi:type="dcterms:W3CDTF">2019-09-13T07:27:00Z</dcterms:created>
  <dcterms:modified xsi:type="dcterms:W3CDTF">2019-09-13T07:56:00Z</dcterms:modified>
</cp:coreProperties>
</file>